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Default Extension="bin" ContentType="application/vnd.openxmlformats-officedocument.wordprocessingml.printerSettings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F4A96" w:rsidRDefault="00EF4A96" w:rsidP="00EF4A96">
      <w:pPr>
        <w:pStyle w:val="DocumentTitle"/>
      </w:pPr>
      <w:r>
        <w:t>%(document_title)s</w:t>
      </w:r>
    </w:p>
    <w:p w:rsidR="00571D28" w:rsidRDefault="00EF4A96" w:rsidP="00EF4A96">
      <w:pPr>
        <w:pStyle w:val="DocumentDate"/>
      </w:pPr>
      <w:r>
        <w:t>%(document_date)s</w:t>
      </w:r>
    </w:p>
    <w:p w:rsidR="00571D28" w:rsidRDefault="00571D28">
      <w:pPr>
        <w:rPr>
          <w:sz w:val="36"/>
        </w:rPr>
      </w:pPr>
      <w:r>
        <w:br w:type="page"/>
      </w:r>
    </w:p>
    <w:sdt>
      <w:sdtPr>
        <w:id w:val="14829667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sdtEndPr>
      <w:sdtContent>
        <w:p w:rsidR="00571D28" w:rsidRDefault="00571D28">
          <w:pPr>
            <w:pStyle w:val="TOCHeading"/>
          </w:pPr>
          <w:r>
            <w:t>Table of Contents</w:t>
          </w:r>
        </w:p>
        <w:p w:rsidR="00571D28" w:rsidRDefault="00571D28">
          <w:fldSimple w:instr=" TOC \o &quot;1-3&quot; \h \z \u ">
            <w:r>
              <w:rPr>
                <w:b/>
                <w:noProof/>
              </w:rPr>
              <w:t/>
            </w:r>
            <w:r>
              <w:rPr>
                <w:noProof/>
              </w:rPr>
              <w:br/>
              <w:t>Please update this field to get a correct table of contents.</w:t>
            </w:r>
          </w:fldSimple>
        </w:p>
      </w:sdtContent>
    </w:sdt>
    <w:sectPr w:rsidR="00327BB8" w:rsidRPr="009A3E0E" w:rsidSect="007342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gutter="0"/>
      <w:docGrid w:linePitch="360"/>
      <w:printerSettings r:id="rId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73428F" w:rsidRDefault="0073428F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5000" w:type="pct"/>
      <w:tblBorders>
        <w:top w:val="single" w:sz="18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0BF"/>
    </w:tblPr>
    <w:tblGrid>
      <w:gridCol w:w="8856"/>
    </w:tblGrid>
    <w:tr w:rsidR="0073428F" w:rsidTr="002B0511">
      <w:trPr>
        <w:cantSplit/>
      </w:trPr>
      <w:tc>
        <w:tcPr>
          <w:tcW w:w="0" w:type="auto"/>
          <w:shd w:val="clear" w:color="auto" w:fill="auto"/>
        </w:tcPr>
        <w:p w:rsidR="0073428F" w:rsidRDefault="007D527A" w:rsidP="0073428F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of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>
            <w:rPr>
              <w:rStyle w:val="PageNumber"/>
            </w:rPr>
            <w:fldChar w:fldCharType="end"/>
          </w:r>
        </w:p>
      </w:tc>
    </w:tr>
  </w:tbl>
  <w:p w:rsidR="00EF4A96" w:rsidRDefault="00EF4A96">
    <w:pPr>
      <w:pStyle w:val="Footer"/>
    </w:pPr>
  </w:p>
</w:ftr>
</file>

<file path=word/footer3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73428F" w:rsidRDefault="0073428F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73428F" w:rsidRDefault="0073428F">
    <w:pPr>
      <w:pStyle w:val="Header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single" w:sz="18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0BF"/>
    </w:tblPr>
    <w:tblGrid>
      <w:gridCol w:w="4428"/>
      <w:gridCol w:w="4428"/>
    </w:tblGrid>
    <w:tr w:rsidR="0073428F" w:rsidTr="002B0511">
      <w:trPr>
        <w:cantSplit/>
      </w:trPr>
      <w:tc>
        <w:tcPr>
          <w:tcW w:w="0" w:type="auto"/>
        </w:tcPr>
        <w:p w:rsidR="0073428F" w:rsidRDefault="0073428F" w:rsidP="00785084">
          <w:pPr>
            <w:pStyle w:val="Header"/>
          </w:pPr>
          <w:r>
            <w:t>%(header_caption)s</w:t>
          </w:r>
        </w:p>
      </w:tc>
      <w:tc>
        <w:tcPr>
          <w:tcW w:w="4428" w:type="dxa"/>
        </w:tcPr>
        <w:p w:rsidR="0073428F" w:rsidRDefault="0073428F" w:rsidP="0073428F">
          <w:pPr>
            <w:pStyle w:val="Header"/>
            <w:jc w:val="right"/>
          </w:pPr>
          <w:r>
            <w:t>%(header_date)s</w:t>
          </w:r>
        </w:p>
      </w:tc>
    </w:tr>
  </w:tbl>
  <w:p w:rsidR="00EF4A96" w:rsidRDefault="00EF4A96" w:rsidP="00785084">
    <w:pPr>
      <w:pStyle w:val="Header"/>
    </w:pPr>
  </w:p>
</w:hdr>
</file>

<file path=word/header3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73428F" w:rsidRDefault="0073428F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TrackMoves/>
  <w:defaultTabStop w:val="720"/>
  <w:characterSpacingControl w:val="doNotCompress"/>
  <w:savePreviewPicture/>
  <w:compat>
    <w:useFELayout/>
  </w:compat>
  <w:rsids>
    <w:rsidRoot w:val="00B47730"/>
    <w:rsid w:val="00034616"/>
    <w:rsid w:val="00042995"/>
    <w:rsid w:val="0006063C"/>
    <w:rsid w:val="0015074B"/>
    <w:rsid w:val="0029639D"/>
    <w:rsid w:val="002B0511"/>
    <w:rsid w:val="002D3A18"/>
    <w:rsid w:val="00326F90"/>
    <w:rsid w:val="00327BB8"/>
    <w:rsid w:val="00427234"/>
    <w:rsid w:val="004D6976"/>
    <w:rsid w:val="00571D28"/>
    <w:rsid w:val="005D0228"/>
    <w:rsid w:val="00643636"/>
    <w:rsid w:val="00720C79"/>
    <w:rsid w:val="0073428F"/>
    <w:rsid w:val="00785084"/>
    <w:rsid w:val="007D527A"/>
    <w:rsid w:val="00933C8E"/>
    <w:rsid w:val="009A3E0E"/>
    <w:rsid w:val="009B3D8E"/>
    <w:rsid w:val="009E0524"/>
    <w:rsid w:val="009F1046"/>
    <w:rsid w:val="00AA1D8D"/>
    <w:rsid w:val="00B47730"/>
    <w:rsid w:val="00C4068B"/>
    <w:rsid w:val="00C4680C"/>
    <w:rsid w:val="00CB0664"/>
    <w:rsid w:val="00CB31BE"/>
    <w:rsid w:val="00D54F42"/>
    <w:rsid w:val="00D953F9"/>
    <w:rsid w:val="00DC43FB"/>
    <w:rsid w:val="00E069AF"/>
    <w:rsid w:val="00EB6583"/>
    <w:rsid w:val="00EF4A96"/>
    <w:rsid w:val="00F71A1D"/>
    <w:rsid w:val="00FC693F"/>
  </w:rsids>
  <m:mathPr>
    <m:mathFont m:val="@ＭＳ 明朝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MockComment">
    <w:name w:val="MockComment"/>
    <w:basedOn w:val="Normal"/>
    <w:qFormat/>
    <w:rsid w:val="00D54F42"/>
    <w:pPr>
      <w:tabs>
        <w:tab w:val="left" w:pos="1134"/>
      </w:tabs>
      <w:ind w:left="1134" w:hanging="567"/>
    </w:pPr>
  </w:style>
  <w:style w:type="paragraph" w:customStyle="1" w:styleId="Centered">
    <w:name w:val="Centered"/>
    <w:basedOn w:val="Normal"/>
    <w:qFormat/>
    <w:rsid w:val="00643636"/>
    <w:pPr>
      <w:jc w:val="center"/>
    </w:pPr>
  </w:style>
  <w:style w:type="paragraph" w:customStyle="1" w:styleId="DocumentTitle">
    <w:name w:val="DocumentTitle"/>
    <w:basedOn w:val="Normal"/>
    <w:qFormat/>
    <w:rsid w:val="00427234"/>
    <w:pPr>
      <w:spacing w:before="2400"/>
      <w:jc w:val="right"/>
    </w:pPr>
    <w:rPr>
      <w:b/>
      <w:sz w:val="72"/>
    </w:rPr>
  </w:style>
  <w:style w:type="paragraph" w:customStyle="1" w:styleId="DocumentDate">
    <w:name w:val="DocumentDate"/>
    <w:basedOn w:val="Normal"/>
    <w:qFormat/>
    <w:rsid w:val="00427234"/>
    <w:pPr>
      <w:spacing w:before="600"/>
      <w:jc w:val="right"/>
    </w:pPr>
    <w:rPr>
      <w:sz w:val="36"/>
    </w:rPr>
  </w:style>
  <w:style w:type="paragraph" w:styleId="Header">
    <w:name w:val="header"/>
    <w:basedOn w:val="Normal"/>
    <w:link w:val="HeaderChar"/>
    <w:uiPriority w:val="99"/>
    <w:unhideWhenUsed/>
    <w:rsid w:val="009B3D8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3D8E"/>
  </w:style>
  <w:style w:type="paragraph" w:styleId="Footer">
    <w:name w:val="footer"/>
    <w:basedOn w:val="Normal"/>
    <w:link w:val="FooterChar"/>
    <w:uiPriority w:val="99"/>
    <w:unhideWhenUsed/>
    <w:rsid w:val="009B3D8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3D8E"/>
  </w:style>
  <w:style w:type="character" w:styleId="PageNumber">
    <w:name w:val="page number"/>
    <w:basedOn w:val="DefaultParagraphFont"/>
    <w:uiPriority w:val="99"/>
    <w:semiHidden/>
    <w:unhideWhenUsed/>
    <w:rsid w:val="00D953F9"/>
  </w:style>
  <w:style w:type="paragraph" w:styleId="TOC1">
    <w:name w:val="toc 1"/>
    <w:basedOn w:val="Normal"/>
    <w:next w:val="Normal"/>
    <w:autoRedefine/>
    <w:uiPriority w:val="39"/>
    <w:semiHidden/>
    <w:unhideWhenUsed/>
    <w:rsid w:val="004D6976"/>
    <w:pPr>
      <w:spacing w:before="120" w:after="0"/>
    </w:pPr>
    <w:rPr>
      <w:rFonts w:asciiTheme="majorHAnsi" w:hAnsiTheme="majorHAnsi"/>
      <w:b/>
      <w:color w:val="548DD4"/>
      <w:sz w:val="24"/>
      <w:szCs w:val="24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4D6976"/>
    <w:pPr>
      <w:spacing w:after="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4D6976"/>
    <w:pPr>
      <w:spacing w:after="0"/>
      <w:ind w:left="220"/>
    </w:pPr>
    <w:rPr>
      <w:i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4D6976"/>
    <w:pPr>
      <w:pBdr>
        <w:between w:val="double" w:sz="6" w:space="0" w:color="auto"/>
      </w:pBdr>
      <w:spacing w:after="0"/>
      <w:ind w:left="44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4D6976"/>
    <w:pPr>
      <w:pBdr>
        <w:between w:val="double" w:sz="6" w:space="0" w:color="auto"/>
      </w:pBdr>
      <w:spacing w:after="0"/>
      <w:ind w:left="6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4D6976"/>
    <w:pPr>
      <w:pBdr>
        <w:between w:val="double" w:sz="6" w:space="0" w:color="auto"/>
      </w:pBdr>
      <w:spacing w:after="0"/>
      <w:ind w:left="88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4D6976"/>
    <w:pPr>
      <w:pBdr>
        <w:between w:val="double" w:sz="6" w:space="0" w:color="auto"/>
      </w:pBdr>
      <w:spacing w:after="0"/>
      <w:ind w:left="11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4D6976"/>
    <w:pPr>
      <w:pBdr>
        <w:between w:val="double" w:sz="6" w:space="0" w:color="auto"/>
      </w:pBdr>
      <w:spacing w:after="0"/>
      <w:ind w:left="132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4D6976"/>
    <w:pPr>
      <w:pBdr>
        <w:between w:val="double" w:sz="6" w:space="0" w:color="auto"/>
      </w:pBdr>
      <w:spacing w:after="0"/>
      <w:ind w:left="154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printerSettings" Target="printerSettings/printerSettings1.bin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212</Words>
  <Characters>1209</Characters>
  <Application>Microsoft Word 12.0.0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1484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i Mac</cp:lastModifiedBy>
  <cp:revision>6</cp:revision>
  <dcterms:created xsi:type="dcterms:W3CDTF">2014-07-15T13:28:00Z</dcterms:created>
  <dcterms:modified xsi:type="dcterms:W3CDTF">2014-07-15T13:51:00Z</dcterms:modified>
  <cp:category/>
</cp:coreProperties>
</file>